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48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齐卓操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11~15周</w:t>
      </w:r>
    </w:p>
    <w:bookmarkStart w:id="1" w:name="1248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